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24974203" name="c492c080-b966-11f0-92c9-9d8a1342e4f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02319832" name="c492c080-b966-11f0-92c9-9d8a1342e4f5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848143390" name="d5fd37b0-b966-11f0-92c9-9d8a1342e4f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05794391" name="d5fd37b0-b966-11f0-92c9-9d8a1342e4f5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209667101" name="e41fafd0-b966-11f0-92c9-9d8a1342e4f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01135007" name="e41fafd0-b966-11f0-92c9-9d8a1342e4f5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WC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22471124" name="e74eb330-b967-11f0-92c9-9d8a1342e4f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75951511" name="e74eb330-b967-11f0-92c9-9d8a1342e4f5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WC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110487664" name="0ef2dce0-b968-11f0-92c9-9d8a1342e4f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07060448" name="0ef2dce0-b968-11f0-92c9-9d8a1342e4f5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WC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890033697" name="1f919fa0-b968-11f0-92c9-9d8a1342e4f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41911839" name="1f919fa0-b968-11f0-92c9-9d8a1342e4f5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WC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86527431" name="76dc6ce0-b968-11f0-92c9-9d8a1342e4f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46811584" name="76dc6ce0-b968-11f0-92c9-9d8a1342e4f5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53539685" name="6651b1e0-b969-11f0-92c9-9d8a1342e4f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94402464" name="6651b1e0-b969-11f0-92c9-9d8a1342e4f5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27794200" name="7779c8e0-b969-11f0-92c9-9d8a1342e4f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20264858" name="7779c8e0-b969-11f0-92c9-9d8a1342e4f5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901984808" name="88886470-b969-11f0-92c9-9d8a1342e4f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52813728" name="88886470-b969-11f0-92c9-9d8a1342e4f5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448720656" name="b40cae80-b969-11f0-92c9-9d8a1342e4f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71033510" name="b40cae80-b969-11f0-92c9-9d8a1342e4f5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5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Gribschrain 10, 6403 Küssnacht</w:t>
          </w:r>
        </w:p>
        <w:p>
          <w:pPr>
            <w:spacing w:before="0" w:after="0"/>
          </w:pPr>
          <w:r>
            <w:t>543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footer.xml" Type="http://schemas.openxmlformats.org/officeDocument/2006/relationships/footer" Id="rId1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